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geoResourceRequest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A0482-37CC-4691-BF0E-13DE44BE07B0}"/>
</file>

<file path=customXml/itemProps3.xml><?xml version="1.0" encoding="utf-8"?>
<ds:datastoreItem xmlns:ds="http://schemas.openxmlformats.org/officeDocument/2006/customXml" ds:itemID="{603FB912-09B3-4657-9239-59EB16712AED}"/>
</file>

<file path=customXml/itemProps4.xml><?xml version="1.0" encoding="utf-8"?>
<ds:datastoreItem xmlns:ds="http://schemas.openxmlformats.org/officeDocument/2006/customXml" ds:itemID="{EFADB70B-8808-4DF6-9C99-C4E0657C90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